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KG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03082403" name="805ae6d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1951184" name="805ae6d0-da82-11f0-b475-0bf4953c732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2824764" name="85cb6b3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9052070" name="85cb6b30-da82-11f0-b475-0bf4953c732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8279538" name="eb1a27e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7135337" name="eb1a27e0-da89-11f0-b475-0bf4953c732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7243005" name="f2095d0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3510530" name="f2095d00-da89-11f0-b475-0bf4953c732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21868118" name="58c876c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2000018" name="58c876c0-da8a-11f0-b475-0bf4953c732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7773113" name="5e85bb9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3975439" name="5e85bb90-da8a-11f0-b475-0bf4953c732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Lampenaufhängung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2502131" name="d014adc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35659" name="d014adc0-da8f-11f0-b475-0bf4953c732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88454765" name="d691c02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6915891" name="d691c020-da8f-11f0-b475-0bf4953c7327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>DN 637 Via Coller 3, Domat/Ems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